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058" w:rsidRDefault="00BA2058" w:rsidP="00BA205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2.1.8.</w:t>
      </w:r>
      <w:bookmarkStart w:id="0" w:name="_GoBack"/>
      <w:bookmarkEnd w:id="0"/>
    </w:p>
    <w:p w:rsidR="00C55A00" w:rsidRPr="00D035BE" w:rsidRDefault="00C55A00" w:rsidP="00C55A00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C55A00" w:rsidRPr="00D035BE" w:rsidRDefault="00C55A00" w:rsidP="00C55A0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Кузембетьевская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 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им.Х.Г.Хусаинова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>»</w:t>
      </w:r>
    </w:p>
    <w:p w:rsidR="00C55A00" w:rsidRPr="00D035BE" w:rsidRDefault="00C55A00" w:rsidP="00C55A0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Мензелинского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 </w:t>
      </w:r>
    </w:p>
    <w:p w:rsidR="00C55A00" w:rsidRPr="00D035BE" w:rsidRDefault="00C55A00" w:rsidP="00C55A0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C55A00" w:rsidRDefault="00C55A00" w:rsidP="00C55A00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C55A00" w:rsidRPr="00A0172B" w:rsidRDefault="00C55A00" w:rsidP="00C55A00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5056574) </w:t>
      </w:r>
      <w:r w:rsidRPr="00C55A00">
        <w:rPr>
          <w:lang w:val="ru-RU"/>
        </w:rPr>
        <w:br/>
      </w:r>
      <w:r w:rsidRPr="00A0172B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 w:rsidR="00254E6A">
        <w:rPr>
          <w:rFonts w:ascii="Times New Roman" w:hAnsi="Times New Roman" w:cs="Times New Roman"/>
          <w:b/>
          <w:sz w:val="36"/>
          <w:szCs w:val="36"/>
          <w:lang w:val="ru-RU"/>
        </w:rPr>
        <w:t>окружающему миру</w:t>
      </w:r>
    </w:p>
    <w:p w:rsidR="00C55A00" w:rsidRPr="00C55A00" w:rsidRDefault="00C55A00" w:rsidP="00C55A00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C55A00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C55A00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 w:rsidP="00C55A00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before="2472" w:after="0" w:line="446" w:lineRule="auto"/>
        <w:ind w:left="2172" w:right="1872"/>
        <w:rPr>
          <w:lang w:val="ru-RU"/>
        </w:rPr>
      </w:pPr>
      <w:r w:rsidRPr="00C55A00">
        <w:rPr>
          <w:lang w:val="ru-RU"/>
        </w:rPr>
        <w:tab/>
      </w:r>
      <w:r w:rsidRPr="00C55A00">
        <w:rPr>
          <w:lang w:val="ru-RU"/>
        </w:rPr>
        <w:tab/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B45DD" w:rsidRPr="00C55A00" w:rsidRDefault="00107A85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B45DD" w:rsidRPr="00C55A00" w:rsidRDefault="00107A8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1B45DD" w:rsidRPr="00C55A00" w:rsidRDefault="00107A85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раскрывает  содержательные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линии для обязательного изучения в каждом классе начальной школы. Содержание обучения в каждом классе завершается перечнем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возрастных   особенностей   младших  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строится на интеграции регулятивных (определенные волевые усилия, </w:t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, самоконтроль, проявление терпения и доброжелательности при налаживании отношений) и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деятельность».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каждого класса, а также раскрываются методы и формы организации обучения и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характеристика деятельностей, которые целесообразно использовать при изучении той или иной программной темы.</w:t>
      </w:r>
    </w:p>
    <w:p w:rsidR="001B45DD" w:rsidRPr="00C55A00" w:rsidRDefault="00107A8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1B45DD" w:rsidRPr="00C55A00" w:rsidRDefault="00107A8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культурного  стандарта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B45DD" w:rsidRPr="00C55A00" w:rsidRDefault="00107A85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1B45DD" w:rsidRPr="00C55A00" w:rsidRDefault="00107A85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1B45DD" w:rsidRPr="00C55A00" w:rsidRDefault="00107A85">
      <w:pPr>
        <w:autoSpaceDE w:val="0"/>
        <w:autoSpaceDN w:val="0"/>
        <w:spacing w:before="190" w:after="0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умений  и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1B45DD" w:rsidRPr="00C55A00" w:rsidRDefault="00107A85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людям,  уважительного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отношения  к их взглядам, мнению и индивидуальности</w:t>
      </w:r>
    </w:p>
    <w:p w:rsidR="001B45DD" w:rsidRPr="00C55A00" w:rsidRDefault="00107A85">
      <w:pPr>
        <w:autoSpaceDE w:val="0"/>
        <w:autoSpaceDN w:val="0"/>
        <w:spacing w:before="180" w:after="0" w:line="286" w:lineRule="auto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мир», — 270 ч (два часа в неделю в каждом классе): 1 класс — 66 ч, 2 класс — 68 ч, 3 класс — 68 ч, 4 класс — 68 ч.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686" w:bottom="1440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B45DD" w:rsidRPr="00C55A00" w:rsidRDefault="00107A85">
      <w:pPr>
        <w:autoSpaceDE w:val="0"/>
        <w:autoSpaceDN w:val="0"/>
        <w:spacing w:before="346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1B45DD" w:rsidRPr="00C55A00" w:rsidRDefault="00107A85">
      <w:pPr>
        <w:autoSpaceDE w:val="0"/>
        <w:autoSpaceDN w:val="0"/>
        <w:spacing w:before="72" w:after="0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рукотворного  мира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.    Правила поведения в социуме.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1B45DD" w:rsidRPr="00C55A00" w:rsidRDefault="00107A85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животных Разные группы животных (звери, насекомые, птицы, рыбы и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1B45DD" w:rsidRPr="00C55A00" w:rsidRDefault="00107A85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1B45DD" w:rsidRPr="00C55A00" w:rsidRDefault="00107A85">
      <w:pPr>
        <w:autoSpaceDE w:val="0"/>
        <w:autoSpaceDN w:val="0"/>
        <w:spacing w:before="70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180" w:right="3456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информация может быть представлена в разной форме — текста, иллюстраций,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650" w:bottom="4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видео, таблицы;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соотносить  предметы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 декоративно-прикладного   искусства с принадлежностью народу РФ, описывать предмет по предложенному плану;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B45DD" w:rsidRPr="00C55A00" w:rsidRDefault="00107A85">
      <w:pPr>
        <w:autoSpaceDE w:val="0"/>
        <w:autoSpaceDN w:val="0"/>
        <w:spacing w:before="322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68" w:after="0" w:line="286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Наша Родина  —  Россия,  Российская  Федерация  Россия  и её столица на карте. Государственные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символы  России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.  Москва — столица России. Святыни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Герб  Москвы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. 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Расположение  Москвы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на  карте. 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Города  России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. 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</w:p>
    <w:p w:rsidR="001B45DD" w:rsidRPr="00C55A00" w:rsidRDefault="00107A85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Хозяйственные занятия, профессии жителей родного края. Значение труда в жизни человека и общества.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746" w:bottom="362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>
      <w:pPr>
        <w:tabs>
          <w:tab w:val="left" w:pos="180"/>
        </w:tabs>
        <w:autoSpaceDE w:val="0"/>
        <w:autoSpaceDN w:val="0"/>
        <w:spacing w:after="0" w:line="271" w:lineRule="auto"/>
        <w:ind w:right="720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B45DD" w:rsidRPr="00C55A00" w:rsidRDefault="00107A85">
      <w:pPr>
        <w:autoSpaceDE w:val="0"/>
        <w:autoSpaceDN w:val="0"/>
        <w:spacing w:before="70" w:after="0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B45DD" w:rsidRPr="00C55A00" w:rsidRDefault="00107A85">
      <w:pPr>
        <w:autoSpaceDE w:val="0"/>
        <w:autoSpaceDN w:val="0"/>
        <w:spacing w:before="72" w:after="0" w:line="230" w:lineRule="auto"/>
        <w:jc w:val="center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Красная книга России, её значение, отдельные представители растений и животных Красной книги.</w:t>
      </w:r>
    </w:p>
    <w:p w:rsidR="001B45DD" w:rsidRPr="00C55A00" w:rsidRDefault="00107A85">
      <w:pPr>
        <w:autoSpaceDE w:val="0"/>
        <w:autoSpaceDN w:val="0"/>
        <w:spacing w:before="72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Заповедники, природные парки. Охрана природы. Правила нравственного поведения на природе.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B45DD" w:rsidRPr="00C55A00" w:rsidRDefault="00107A85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180" w:right="3456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jc w:val="center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методах познания природы (наблюдение, опыт, сравнение, измерение);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наблюдения определять состояние вещества (жидкое, твёрдое, газообразное);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символы РФ;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деревья, кустарники, травы; приводить примеры (в пределах изученного);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растения: дикорастущие и культурные; лекарственные и ядовитые (в пределах изученного); </w:t>
      </w:r>
    </w:p>
    <w:p w:rsidR="001B45DD" w:rsidRPr="00C55A00" w:rsidRDefault="00107A8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прошлое, настоящее, будущее.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информацию, представленную в тексте, графически, аудиовизуально;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схеме, таблице;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используя текстовую информацию, заполнять таблицы; дополнять схемы;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соотносить пример (рисунок, предложенную ситуацию) со временем протекания.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180" w:right="144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универсальные учебные действия: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1. ориентироваться в терминах (понятиях), соотносить их с краткой характеристикой: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672" w:bottom="45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10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62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миром природы (среда обитания, тело, явление, вещество; заповедник);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78" w:after="0" w:line="286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2. описывать условия жизни на Земле, отличие нашей планеты от других планет Солнечной системы;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6. описывать современные события от имени их участника.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следовать образцу, предложенному плану и инструкции при решении учебной задачи;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с небольшой помощью учителя последовательность действий по решению учебной задачи;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определять причины возможных конфликтов, выбирать (из предложенных) способы их разрешения.</w:t>
      </w:r>
    </w:p>
    <w:p w:rsidR="001B45DD" w:rsidRPr="00C55A00" w:rsidRDefault="00107A85">
      <w:pPr>
        <w:autoSpaceDE w:val="0"/>
        <w:autoSpaceDN w:val="0"/>
        <w:spacing w:before="324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B45DD" w:rsidRPr="00C55A00" w:rsidRDefault="00107A8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Семья — коллектив близких, родных людей. Семейный бюджет, доходы и расходы семьи.</w:t>
      </w:r>
    </w:p>
    <w:p w:rsidR="001B45DD" w:rsidRPr="00C55A00" w:rsidRDefault="00107A85">
      <w:pPr>
        <w:autoSpaceDE w:val="0"/>
        <w:autoSpaceDN w:val="0"/>
        <w:spacing w:before="70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семейным ценностям.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B45DD" w:rsidRPr="00C55A00" w:rsidRDefault="00107A85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Значение труда в жизни человека и общества.   Трудолюбие как общественно значимая ценность в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328" w:right="766" w:bottom="428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tabs>
          <w:tab w:val="left" w:pos="180"/>
        </w:tabs>
        <w:autoSpaceDE w:val="0"/>
        <w:autoSpaceDN w:val="0"/>
        <w:spacing w:after="0" w:line="271" w:lineRule="auto"/>
        <w:ind w:right="100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культуре народов России. Особенности труда людей родного края, их профессии.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1B45DD" w:rsidRPr="00C55A00" w:rsidRDefault="00107A85">
      <w:pPr>
        <w:autoSpaceDE w:val="0"/>
        <w:autoSpaceDN w:val="0"/>
        <w:spacing w:before="70" w:after="0" w:line="262" w:lineRule="auto"/>
        <w:ind w:right="288"/>
        <w:jc w:val="center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 Свойства воздуха.</w:t>
      </w:r>
    </w:p>
    <w:p w:rsidR="001B45DD" w:rsidRPr="00C55A00" w:rsidRDefault="00107A85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Значение воздуха для растений, животных, человека. Вода.  Свойства воды.  Состояния воды, её распространение в природе, значение для живых организмов и хозяйственной жизни человека.</w:t>
      </w:r>
    </w:p>
    <w:p w:rsidR="001B45DD" w:rsidRPr="00C55A00" w:rsidRDefault="00107A85">
      <w:pPr>
        <w:autoSpaceDE w:val="0"/>
        <w:autoSpaceDN w:val="0"/>
        <w:spacing w:before="72" w:after="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Круговорот воды в природе. Охрана воздуха, воды. Горные породы и минералы. Полезные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ископаемые, их значение в хозяйстве человека, бережное отношение людей к полезным ископаемым. Полезные ископаемые родного края (2—3 примера).   Почва, её состав, значение для живой природы и хозяйственной жизни человека.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1B45DD" w:rsidRPr="00C55A00" w:rsidRDefault="00107A85">
      <w:pPr>
        <w:autoSpaceDE w:val="0"/>
        <w:autoSpaceDN w:val="0"/>
        <w:spacing w:before="70" w:after="0"/>
        <w:ind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Роль растений в природе и жизни людей, бережное отношение человека к растениям.  Условия, необходимые для жизни растения (свет, тепло, воздух, вода). Наблюдение роста растений, фиксация изменений. Растения родного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края,  названия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и краткая характеристика на основе наблюдений. Охрана растений.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B45DD" w:rsidRPr="00C55A00" w:rsidRDefault="00107A85">
      <w:pPr>
        <w:autoSpaceDE w:val="0"/>
        <w:autoSpaceDN w:val="0"/>
        <w:spacing w:before="70" w:after="0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плодов  и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семян  растений. Влияние человека на природные сообщества. Природные сообщества родного края (2—3 примера на основе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наблюдений). Правила нравственного поведения в природных сообществах.</w:t>
      </w:r>
    </w:p>
    <w:p w:rsidR="001B45DD" w:rsidRPr="00C55A00" w:rsidRDefault="00107A85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 температуры тела человека, частоты пульса.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1B45DD" w:rsidRPr="00C55A00" w:rsidRDefault="00107A85">
      <w:pPr>
        <w:autoSpaceDE w:val="0"/>
        <w:autoSpaceDN w:val="0"/>
        <w:spacing w:before="70" w:after="0" w:line="281" w:lineRule="auto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674" w:bottom="48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действия.</w:t>
      </w:r>
    </w:p>
    <w:p w:rsidR="001B45DD" w:rsidRPr="00C55A00" w:rsidRDefault="00107A85">
      <w:pPr>
        <w:autoSpaceDE w:val="0"/>
        <w:autoSpaceDN w:val="0"/>
        <w:spacing w:before="70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24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зависимость между внешним видом, особенностями поведения и условиями жизни животного;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(в процессе рассматривания объектов и явлений) существенные признаки и отношения между объектами и явлениями; </w:t>
      </w:r>
    </w:p>
    <w:p w:rsidR="001B45DD" w:rsidRPr="00C55A00" w:rsidRDefault="00107A85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цепи питания в природном сообществе;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24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работа с моделями Земли (глобус, карта) может дать полезную и интересную информацию о природе нашей планеты;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на глобусе материки и океаны, воспроизводить их названия; находить на карте нашу страну, столицу, свой регион;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несложные планы, соотносить условные обозначения с изображёнными объектами;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при работе в информационной среде. </w:t>
      </w:r>
    </w:p>
    <w:p w:rsidR="001B45DD" w:rsidRPr="00C55A00" w:rsidRDefault="00107A85">
      <w:pPr>
        <w:autoSpaceDE w:val="0"/>
        <w:autoSpaceDN w:val="0"/>
        <w:spacing w:before="298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jc w:val="center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соотносить понятия и термины с их краткой характеристикой:</w:t>
      </w:r>
    </w:p>
    <w:p w:rsidR="001B45DD" w:rsidRPr="00C55A00" w:rsidRDefault="00107A85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социальным миром (безопасность, семейный бюджет, памятник культуры);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B45DD" w:rsidRPr="00C55A00" w:rsidRDefault="00107A85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описывать (характеризовать) условия жизни на Земле;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сравнения объектов природы описывать схожие, различные, индивидуальные признаки;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примеры, кратко характеризовать представителей разных царств природы;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признаки (характеризовать) животного (растения) как живого организма;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описывать (характеризовать) отдельные страницы истории нашей страны (в пределах изученного).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планировать шаги по решению учебной задачи, контролировать свои действия (при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724" w:bottom="324" w:left="846" w:header="720" w:footer="720" w:gutter="0"/>
          <w:cols w:space="720" w:equalWidth="0">
            <w:col w:w="10330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небольшой помощи учителя);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причину возникающей трудности или ошибки, корректировать свои действия.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участвуя в совместной деятельности, выполнять роли руководителя (лидера), подчинённого;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справедливо оценивать результаты деятельности участников, положительно реагировать на советы и замечания в свой адрес;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деятельности, признавать право другого человека иметь собственное суждение, мнение; </w:t>
      </w:r>
    </w:p>
    <w:p w:rsidR="001B45DD" w:rsidRPr="00C55A00" w:rsidRDefault="00107A8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разрешать возникающие конфликты с учётом этики общения. </w:t>
      </w:r>
    </w:p>
    <w:p w:rsidR="001B45DD" w:rsidRPr="00C55A00" w:rsidRDefault="00107A85">
      <w:pPr>
        <w:autoSpaceDE w:val="0"/>
        <w:autoSpaceDN w:val="0"/>
        <w:spacing w:before="324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66" w:after="0" w:line="281" w:lineRule="auto"/>
        <w:ind w:right="1008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достопримечательности, знаменитые соотечественники.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B45DD" w:rsidRPr="00C55A00" w:rsidRDefault="00107A85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B45DD" w:rsidRPr="00C55A00" w:rsidRDefault="00107A85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72" w:after="0" w:line="262" w:lineRule="auto"/>
        <w:ind w:right="1728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Методы познания окружающей природы: наблюдения, сравнения, измерения, опыты по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дня  и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</w:t>
      </w:r>
    </w:p>
    <w:p w:rsidR="001B45DD" w:rsidRPr="00C55A00" w:rsidRDefault="00107A85">
      <w:pPr>
        <w:autoSpaceDE w:val="0"/>
        <w:autoSpaceDN w:val="0"/>
        <w:spacing w:before="70" w:after="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660" w:bottom="36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Наиболее значимые природные объекты списка Всемирного наследия в России и за рубежом (2—3 объекта).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B45DD" w:rsidRPr="00C55A00" w:rsidRDefault="00107A85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 Правила нравственного поведения в природе. Международная Красная книга (отдельные примеры).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192" w:after="0" w:line="281" w:lineRule="auto"/>
        <w:ind w:right="432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</w:t>
      </w:r>
    </w:p>
    <w:p w:rsidR="001B45DD" w:rsidRPr="00C55A00" w:rsidRDefault="00107A85">
      <w:pPr>
        <w:autoSpaceDE w:val="0"/>
        <w:autoSpaceDN w:val="0"/>
        <w:spacing w:before="70" w:after="0" w:line="271" w:lineRule="auto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Безопасность в Интернете (поиск достоверной информации, опознавание государственных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ресурсов и детских развлекательных порталов) в условиях контролируемого доступа в Интернет.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180" w:right="504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последовательность этапов возрастного развития человека;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в учебных и игровых ситуациях правила безопасного поведения в среде обитания;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схемы природных объектов (строение почвы; движение реки, форма поверхности);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объекты природы с принадлежностью к определённой природной зоне;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природные объекты по принадлежности к природной зоне;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предложенных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учителем  вопросов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1B45DD" w:rsidRPr="00C55A00" w:rsidRDefault="00107A85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1B45DD" w:rsidRPr="00C55A00" w:rsidRDefault="00107A85">
      <w:pPr>
        <w:autoSpaceDE w:val="0"/>
        <w:autoSpaceDN w:val="0"/>
        <w:spacing w:before="180" w:after="0" w:line="271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115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понятиях: организм, возраст, система органов; культура, долг, соотечественник, берестяная грамота, первопечатник,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иконопись,  объект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Всемирного природного и культурного наследия;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человека как живой организм: раскрывать функции различных систем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672" w:bottom="39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338" w:lineRule="auto"/>
        <w:ind w:left="24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органов; объяснять особую роль нервной системы в деятельности организма;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текст-рассуждение:  объяснять  вред  для  здоровья и самочувствия организма вредных привычек;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ситуации проявления нравственных качеств — отзывчивости, доброты, справедливости и др.;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небольшие тексты «Права и обязанности гражданина РФ»;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создавать небольшие тексты о знаменательных страницах истории нашей страны (в рамках изученного).</w:t>
      </w:r>
    </w:p>
    <w:p w:rsidR="001B45DD" w:rsidRPr="00C55A00" w:rsidRDefault="00107A85">
      <w:pPr>
        <w:autoSpaceDE w:val="0"/>
        <w:autoSpaceDN w:val="0"/>
        <w:spacing w:before="180" w:after="0" w:line="341" w:lineRule="auto"/>
        <w:ind w:left="240" w:right="144" w:hanging="24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планировать алгоритм решения учебной задачи; предвидеть трудности и возможные ошибки;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процесс и результат выполнения задания, корректировать учебные действия при необходимости;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адекватно принимать оценку своей работы; планировать работу над ошибками;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и чужих работах, устанавливать их причины.</w:t>
      </w:r>
    </w:p>
    <w:p w:rsidR="001B45DD" w:rsidRPr="00C55A00" w:rsidRDefault="00107A85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 при выполнении разных ролей — руководитель, подчинённый, напарник, член большого коллектива;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 относиться к своим обязанностям в процессе совместной деятельности, объективно оценивать свой вклад в общее дело;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754" w:bottom="1440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7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B45DD" w:rsidRPr="00C55A00" w:rsidRDefault="00107A85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на уровне начального общего образования направлено на достижение обучающимися личностных, </w:t>
      </w:r>
      <w:proofErr w:type="spell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1B45DD" w:rsidRPr="00C55A00" w:rsidRDefault="00107A85">
      <w:pPr>
        <w:autoSpaceDE w:val="0"/>
        <w:autoSpaceDN w:val="0"/>
        <w:spacing w:before="226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B45DD" w:rsidRPr="00C55A00" w:rsidRDefault="00107A85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1B45DD" w:rsidRPr="00C55A00" w:rsidRDefault="00107A85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физическому и психическому здоровью.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1B45DD" w:rsidRPr="00C55A00" w:rsidRDefault="00107A85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1B45DD" w:rsidRPr="00C55A00" w:rsidRDefault="00107A85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1B45DD" w:rsidRPr="00C55A00" w:rsidRDefault="00107A85">
      <w:pPr>
        <w:autoSpaceDE w:val="0"/>
        <w:autoSpaceDN w:val="0"/>
        <w:spacing w:before="286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B45DD" w:rsidRPr="00C55A00" w:rsidRDefault="00107A85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650" w:bottom="5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10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71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240" w:right="86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1B45DD" w:rsidRPr="00C55A00" w:rsidRDefault="00107A85">
      <w:pPr>
        <w:autoSpaceDE w:val="0"/>
        <w:autoSpaceDN w:val="0"/>
        <w:spacing w:before="180" w:after="0" w:line="262" w:lineRule="auto"/>
        <w:ind w:left="24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1B45DD" w:rsidRPr="00C55A00" w:rsidRDefault="00107A85">
      <w:pPr>
        <w:autoSpaceDE w:val="0"/>
        <w:autoSpaceDN w:val="0"/>
        <w:spacing w:before="180" w:after="0" w:line="262" w:lineRule="auto"/>
        <w:ind w:left="24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328" w:right="766" w:bottom="458" w:left="846" w:header="720" w:footer="720" w:gutter="0"/>
          <w:cols w:space="720" w:equalWidth="0">
            <w:col w:w="10288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10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180" w:right="4896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1B45DD" w:rsidRPr="00C55A00" w:rsidRDefault="00107A85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1B45DD" w:rsidRPr="00C55A00" w:rsidRDefault="00107A85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1B45DD" w:rsidRPr="00C55A00" w:rsidRDefault="00107A85">
      <w:pPr>
        <w:autoSpaceDE w:val="0"/>
        <w:autoSpaceDN w:val="0"/>
        <w:spacing w:before="190" w:after="0" w:line="274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допускать  конфликтов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 их возникновении мирно разрешать без участия взрослого;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1B45DD" w:rsidRPr="00C55A00" w:rsidRDefault="00107A85">
      <w:pPr>
        <w:autoSpaceDE w:val="0"/>
        <w:autoSpaceDN w:val="0"/>
        <w:spacing w:before="286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B45DD" w:rsidRPr="00C55A00" w:rsidRDefault="00107A85">
      <w:pPr>
        <w:autoSpaceDE w:val="0"/>
        <w:autoSpaceDN w:val="0"/>
        <w:spacing w:before="346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1B45DD" w:rsidRPr="00C55A00" w:rsidRDefault="00107A8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1B45DD" w:rsidRPr="00C55A00" w:rsidRDefault="00107A85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328" w:right="650" w:bottom="3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84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1B45DD" w:rsidRPr="00C55A00" w:rsidRDefault="00107A85">
      <w:pPr>
        <w:autoSpaceDE w:val="0"/>
        <w:autoSpaceDN w:val="0"/>
        <w:spacing w:before="190" w:after="0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1B45DD" w:rsidRPr="00C55A00" w:rsidRDefault="00107A85">
      <w:pPr>
        <w:autoSpaceDE w:val="0"/>
        <w:autoSpaceDN w:val="0"/>
        <w:spacing w:before="190" w:after="0" w:line="278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1B45DD" w:rsidRPr="00C55A00" w:rsidRDefault="00107A85">
      <w:pPr>
        <w:autoSpaceDE w:val="0"/>
        <w:autoSpaceDN w:val="0"/>
        <w:spacing w:before="322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1B45DD" w:rsidRPr="00C55A00" w:rsidRDefault="00107A8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классе </w:t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1B45DD" w:rsidRPr="00C55A00" w:rsidRDefault="00107A8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Россию на карте мира, на карте России - Москву, свой регион и его главный город;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узнавать государственную символику Российской Федерации (гимн, герб, флаг) и своего региона; </w:t>
      </w:r>
    </w:p>
    <w:p w:rsidR="001B45DD" w:rsidRPr="00C55A00" w:rsidRDefault="00107A85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наблюдения и опыты с природными объектами, измерения;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изученных взаимосвязей в природе,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 меры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, иллюстрирующие значение природы в жизни человека;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304" w:right="834" w:bottom="408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10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 по предложенным признакам;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живой и неживой природы на основе внешних признаков;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на местности по местным природным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при знакам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, Солнцу, компасу;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proofErr w:type="gramStart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создавать  по</w:t>
      </w:r>
      <w:proofErr w:type="gramEnd"/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  заданному  плану  развёрнутые  высказывания о природе и обществе; </w:t>
      </w:r>
    </w:p>
    <w:p w:rsidR="001B45DD" w:rsidRPr="00C55A00" w:rsidRDefault="00107A8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1B45DD" w:rsidRPr="00C55A00" w:rsidRDefault="00107A85">
      <w:pPr>
        <w:autoSpaceDE w:val="0"/>
        <w:autoSpaceDN w:val="0"/>
        <w:spacing w:before="192" w:after="0" w:line="271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школе, правила безопасного поведения пассажира наземного транспорта и метро;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режим дня и питания;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мессенджеры Интернета в условиях контролируемого доступа в Интернет;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безопасно осуществлять коммуникацию в школьных сообществах с помощью учителя в случае необходимости.</w:t>
      </w:r>
    </w:p>
    <w:p w:rsidR="001B45DD" w:rsidRPr="00C55A00" w:rsidRDefault="00107A85">
      <w:pPr>
        <w:autoSpaceDE w:val="0"/>
        <w:autoSpaceDN w:val="0"/>
        <w:spacing w:before="322" w:after="0" w:line="230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1B45DD" w:rsidRPr="00C55A00" w:rsidRDefault="00107A85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</w:t>
      </w: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классе </w:t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1B45DD" w:rsidRPr="00C55A00" w:rsidRDefault="00107A85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B45DD" w:rsidRPr="00C55A00" w:rsidRDefault="00107A85">
      <w:pPr>
        <w:autoSpaceDE w:val="0"/>
        <w:autoSpaceDN w:val="0"/>
        <w:spacing w:before="192" w:after="0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карте мира материки, изученные страны мира; </w:t>
      </w:r>
    </w:p>
    <w:p w:rsidR="001B45DD" w:rsidRPr="00C55A00" w:rsidRDefault="00107A8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расходы и доходы семейного бюджета;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природы по их описанию, рисункам и фотографиям, различать их в окружающем мире; </w:t>
      </w:r>
    </w:p>
    <w:p w:rsidR="001B45DD" w:rsidRPr="00C55A00" w:rsidRDefault="00107A85">
      <w:pPr>
        <w:autoSpaceDE w:val="0"/>
        <w:autoSpaceDN w:val="0"/>
        <w:spacing w:before="190" w:after="0" w:line="271" w:lineRule="auto"/>
        <w:ind w:left="420" w:right="792"/>
        <w:jc w:val="both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B45DD" w:rsidRPr="00C55A00" w:rsidRDefault="00107A85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проводить простейшую классификацию; 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328" w:right="760" w:bottom="432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108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343" w:lineRule="auto"/>
        <w:ind w:left="420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по заданному количеству признаков объекты живой и неживой природы; —  описывать на основе предложенного плана изученные объекты и явления природы, выделяя их существенные признаки и характерные свойства;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 источники  информации  о  природе и обществе для поиска и извлечения информации, ответов на вопросы;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фиксировать результаты наблюдений, опытной работы, в процессе коллективной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обобщать полученные результаты и делать выводы;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пассажира железнодорожного, водного и авиатранспорта;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периодичность двигательной активности и профилактики заболеваний;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во дворе жилого дома;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мессенджерах.</w:t>
      </w:r>
    </w:p>
    <w:p w:rsidR="001B45DD" w:rsidRPr="00C55A00" w:rsidRDefault="00107A85">
      <w:pPr>
        <w:tabs>
          <w:tab w:val="left" w:pos="180"/>
          <w:tab w:val="left" w:pos="420"/>
        </w:tabs>
        <w:autoSpaceDE w:val="0"/>
        <w:autoSpaceDN w:val="0"/>
        <w:spacing w:before="322" w:after="0" w:line="343" w:lineRule="auto"/>
        <w:rPr>
          <w:lang w:val="ru-RU"/>
        </w:rPr>
      </w:pP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C55A0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классе </w:t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народов, государственным символам России; соблюдать правила нравственного поведения в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социуме;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физической карте изученные крупные географические объекты России (горы,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равнины, реки, озёра, моря, омывающие территорию России);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исторической карте места изученных исторических событий;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место изученных событий на «ленте времени»;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основные права и обязанности гражданина Российской Федерации;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изученные исторические события и исторических деятелей с веками и периодами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истории России;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рассказывать о государственных праздниках России, наиболее важных событиях истории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России, наиболее известных российских исторических деятелях разных периодов,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достопримечательностях столицы России и родного края;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предложенного плана изученные объекты, выделяя их существенные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признаки, в том числе государственную символику России и своего региона; </w:t>
      </w:r>
      <w:r w:rsidRPr="00C55A00">
        <w:rPr>
          <w:lang w:val="ru-RU"/>
        </w:rPr>
        <w:br/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предложенному/самостоятельно составленному плану или выдвинутому </w:t>
      </w:r>
      <w:r w:rsidRPr="00C55A00">
        <w:rPr>
          <w:lang w:val="ru-RU"/>
        </w:rPr>
        <w:tab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предположению несложные наблюдения, опыты с объектами природы с использованием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328" w:right="822" w:bottom="432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6" w:line="220" w:lineRule="exact"/>
        <w:rPr>
          <w:lang w:val="ru-RU"/>
        </w:rPr>
      </w:pPr>
    </w:p>
    <w:p w:rsidR="001B45DD" w:rsidRPr="00C55A00" w:rsidRDefault="00107A85">
      <w:pPr>
        <w:autoSpaceDE w:val="0"/>
        <w:autoSpaceDN w:val="0"/>
        <w:spacing w:after="0" w:line="343" w:lineRule="auto"/>
        <w:rPr>
          <w:lang w:val="ru-RU"/>
        </w:rPr>
      </w:pP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простейшего лабораторного оборудования и измерительных приборов, следуя правилам безопасного труда;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и явления живой и неживой природы по их описанию, рисункам и фотографиям, различать их в окружающем мире;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живой и неживой природы на основе их внешних признаков и известных характерных свойств;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называть наиболее значимые природные объекты Всемирного наследия в России и за рубежом (в пределах изученного);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экологические проблемы и определять пути их решения;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 и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информации для поиска и извлечения информации, ответов на вопросы;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возможные последствия вредных привычек для здоровья и жизни человека; — 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при езде на велосипеде, самокате; </w:t>
      </w:r>
      <w:r w:rsidRPr="00C55A00">
        <w:rPr>
          <w:lang w:val="ru-RU"/>
        </w:rPr>
        <w:br/>
      </w:r>
      <w:r w:rsidRPr="00C55A00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безопасный  поиск  образовательных  ресурсов и достоверной информации в Интернете.</w:t>
      </w:r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86" w:right="808" w:bottom="1440" w:left="1086" w:header="720" w:footer="720" w:gutter="0"/>
          <w:cols w:space="720" w:equalWidth="0">
            <w:col w:w="10006" w:space="0"/>
          </w:cols>
          <w:docGrid w:linePitch="360"/>
        </w:sectPr>
      </w:pPr>
    </w:p>
    <w:p w:rsidR="001B45DD" w:rsidRPr="00C55A00" w:rsidRDefault="001B45DD">
      <w:pPr>
        <w:autoSpaceDE w:val="0"/>
        <w:autoSpaceDN w:val="0"/>
        <w:spacing w:after="64" w:line="220" w:lineRule="exact"/>
        <w:rPr>
          <w:lang w:val="ru-RU"/>
        </w:rPr>
      </w:pPr>
    </w:p>
    <w:p w:rsidR="001B45DD" w:rsidRDefault="00107A85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8394"/>
        <w:gridCol w:w="528"/>
        <w:gridCol w:w="1404"/>
        <w:gridCol w:w="1430"/>
        <w:gridCol w:w="3278"/>
      </w:tblGrid>
      <w:tr w:rsidR="001B45D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8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B45DD" w:rsidTr="00C55A00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8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</w:tr>
      <w:tr w:rsidR="001B45DD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C55A00" w:rsidRPr="00BA2058" w:rsidTr="00C55A00">
        <w:trPr>
          <w:trHeight w:hRule="exact" w:val="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Pr="00C55A00" w:rsidRDefault="00C55A00" w:rsidP="00C55A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https://resh.edu.ru/subject/lesson/5958/start/104569/</w:t>
            </w:r>
          </w:p>
        </w:tc>
      </w:tr>
      <w:tr w:rsidR="00C55A00" w:rsidRPr="00BA2058" w:rsidTr="00C55A00">
        <w:trPr>
          <w:trHeight w:hRule="exact" w:val="4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Pr="00C55A00" w:rsidRDefault="00C55A00" w:rsidP="00C55A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https://resh.edu.ru/subject/lesson/5963/start/157361/</w:t>
            </w:r>
          </w:p>
        </w:tc>
      </w:tr>
      <w:tr w:rsidR="00C55A00" w:rsidRPr="00BA2058" w:rsidTr="00C55A00">
        <w:trPr>
          <w:trHeight w:hRule="exact" w:val="5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Pr="00C55A00" w:rsidRDefault="00C55A00" w:rsidP="00C55A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https://resh.edu.ru/subject/lesson/5958/start/104569/</w:t>
            </w:r>
          </w:p>
        </w:tc>
      </w:tr>
      <w:tr w:rsidR="00C55A00" w:rsidRPr="00BA2058" w:rsidT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Pr="00C55A00" w:rsidRDefault="00C55A00" w:rsidP="00C55A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https://resh.edu.ru/subject/lesson/5164/start/273959/</w:t>
            </w:r>
          </w:p>
        </w:tc>
      </w:tr>
      <w:tr w:rsidR="00C55A00" w:rsidRPr="00BA2058" w:rsidT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Pr="00C55A00" w:rsidRDefault="00C55A00" w:rsidP="00C55A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https://resh.edu.ru/subject/lesson/5091/start/118888/</w:t>
            </w:r>
          </w:p>
        </w:tc>
      </w:tr>
      <w:tr w:rsidR="00C55A00" w:rsidRPr="00BA2058" w:rsidTr="00C55A00">
        <w:trPr>
          <w:trHeight w:hRule="exact" w:val="5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Pr="00C55A00" w:rsidRDefault="00C55A00" w:rsidP="00C55A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https://resh.edu.ru/subject/lesson/5625/start/154922/</w:t>
            </w:r>
          </w:p>
        </w:tc>
      </w:tr>
      <w:tr w:rsidR="00C55A00" w:rsidRPr="00BA2058" w:rsidT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55A00" w:rsidRDefault="00C55A00" w:rsidP="00C55A00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https://uchebnik.mos.ru/catalogue/material_view/atomic_objects/5629358</w:t>
            </w:r>
          </w:p>
        </w:tc>
      </w:tr>
      <w:tr w:rsidR="00913C21" w:rsidRPr="00BA2058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https://resh.edu.ru/subject/lesson/3719/start/156980/</w:t>
            </w:r>
          </w:p>
        </w:tc>
      </w:tr>
      <w:tr w:rsidR="00913C21" w:rsidRPr="00BA2058" w:rsidTr="00913C21">
        <w:trPr>
          <w:trHeight w:hRule="exact" w:val="5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https://resh.edu.ru/subject/lesson/3632/start/122820/</w:t>
            </w:r>
          </w:p>
        </w:tc>
      </w:tr>
      <w:tr w:rsidR="00913C21" w:rsidRPr="00BA2058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https://resh.edu.ru/subject/lesson/5541/start/168831/</w:t>
            </w:r>
          </w:p>
        </w:tc>
      </w:tr>
      <w:tr w:rsidR="001B45DD">
        <w:trPr>
          <w:trHeight w:hRule="exact" w:val="348"/>
        </w:trPr>
        <w:tc>
          <w:tcPr>
            <w:tcW w:w="8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6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913C21" w:rsidRPr="00BA205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4" w:after="0" w:line="245" w:lineRule="auto"/>
              <w:ind w:left="72" w:right="28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https://uchebnik.mos.ru/catalogue/material_view/atomic_objects/1147796</w:t>
            </w:r>
          </w:p>
        </w:tc>
      </w:tr>
      <w:tr w:rsidR="00913C21" w:rsidRPr="00BA2058" w:rsidTr="00913C21">
        <w:trPr>
          <w:trHeight w:hRule="exact" w:val="5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https://uchebnik.mos.ru/catalogue/material_view/atomic_objects/2942162</w:t>
            </w:r>
          </w:p>
        </w:tc>
      </w:tr>
      <w:tr w:rsidR="00913C21" w:rsidRPr="00BA2058" w:rsidTr="00913C21">
        <w:trPr>
          <w:trHeight w:hRule="exact" w:val="5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https://uchebnik.mos.ru/catalogue/material_view/atomic_objects/1408098</w:t>
            </w:r>
          </w:p>
        </w:tc>
      </w:tr>
      <w:tr w:rsidR="00913C21" w:rsidRPr="00BA2058" w:rsidTr="00913C21">
        <w:trPr>
          <w:trHeight w:hRule="exact" w:val="5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https://uchebnik.mos.ru/catalogue/material_view/atomic_objects/1147796</w:t>
            </w:r>
          </w:p>
        </w:tc>
      </w:tr>
      <w:tr w:rsidR="00913C21" w:rsidRPr="00BA2058" w:rsidTr="00913C21">
        <w:trPr>
          <w:trHeight w:hRule="exact" w:val="5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https://resh.edu.ru/subject/lesson/3610/start/154046/</w:t>
            </w:r>
          </w:p>
        </w:tc>
      </w:tr>
      <w:tr w:rsidR="00913C21" w:rsidRPr="00BA2058" w:rsidTr="00913C21">
        <w:trPr>
          <w:trHeight w:val="3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https://resh.edu.ru/subject/lesson/4043/start/117455/</w:t>
            </w:r>
          </w:p>
        </w:tc>
      </w:tr>
      <w:tr w:rsidR="00913C21" w:rsidRPr="00BA2058" w:rsidTr="00913C21">
        <w:trPr>
          <w:trHeight w:val="3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BA2058" w:rsidP="00913C21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hyperlink r:id="rId6">
              <w:r w:rsidR="00913C21">
                <w:rPr>
                  <w:w w:val="105"/>
                  <w:sz w:val="15"/>
                </w:rPr>
                <w:t>http://school-collection.edu.ru</w:t>
              </w:r>
            </w:hyperlink>
            <w:r w:rsidR="00913C21">
              <w:rPr>
                <w:spacing w:val="1"/>
                <w:w w:val="105"/>
                <w:sz w:val="15"/>
              </w:rPr>
              <w:t xml:space="preserve"> </w:t>
            </w:r>
            <w:r w:rsidR="00913C21">
              <w:rPr>
                <w:spacing w:val="-1"/>
                <w:w w:val="105"/>
                <w:sz w:val="15"/>
              </w:rPr>
              <w:t>https://uchebnik.mos.ru/catalogue/material_view/atomic_objects/1492289</w:t>
            </w:r>
          </w:p>
        </w:tc>
      </w:tr>
      <w:tr w:rsidR="00913C21" w:rsidRPr="00BA2058" w:rsidTr="00913C21">
        <w:trPr>
          <w:trHeight w:val="3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3"/>
              <w:ind w:left="0"/>
              <w:rPr>
                <w:b/>
              </w:rPr>
            </w:pPr>
          </w:p>
          <w:p w:rsidR="00913C21" w:rsidRDefault="00913C21" w:rsidP="00913C21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https://resh.edu.ru/subject/lesson/3610/start/154046/</w:t>
            </w:r>
          </w:p>
        </w:tc>
      </w:tr>
      <w:tr w:rsidR="00913C21" w:rsidRPr="00BA2058" w:rsidTr="00913C21">
        <w:trPr>
          <w:trHeight w:val="3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2.9.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BA2058" w:rsidP="00913C21">
            <w:pPr>
              <w:pStyle w:val="TableParagraph"/>
              <w:spacing w:before="64" w:line="535" w:lineRule="auto"/>
              <w:ind w:left="80"/>
              <w:rPr>
                <w:sz w:val="15"/>
              </w:rPr>
            </w:pPr>
            <w:hyperlink r:id="rId7">
              <w:r w:rsidR="00913C21">
                <w:rPr>
                  <w:w w:val="105"/>
                  <w:sz w:val="15"/>
                </w:rPr>
                <w:t>http://school-collection.edu.ru</w:t>
              </w:r>
            </w:hyperlink>
            <w:r w:rsidR="00913C21">
              <w:rPr>
                <w:spacing w:val="1"/>
                <w:w w:val="105"/>
                <w:sz w:val="15"/>
              </w:rPr>
              <w:t xml:space="preserve"> </w:t>
            </w:r>
            <w:r w:rsidR="00913C21">
              <w:rPr>
                <w:spacing w:val="-1"/>
                <w:w w:val="105"/>
                <w:sz w:val="15"/>
              </w:rPr>
              <w:t>https://resh.edu.ru/subject/lesson/3940/start/154258/</w:t>
            </w:r>
          </w:p>
        </w:tc>
      </w:tr>
      <w:tr w:rsidR="00913C21" w:rsidRPr="00BA2058" w:rsidTr="00913C21">
        <w:trPr>
          <w:trHeight w:val="3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3"/>
              <w:ind w:left="0"/>
              <w:rPr>
                <w:b/>
              </w:rPr>
            </w:pPr>
          </w:p>
          <w:p w:rsidR="00913C21" w:rsidRDefault="00913C21" w:rsidP="00913C21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https://uchebnik.mos.ru/catalogue/material_view/atomic_objects/2774233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https://uchebnik.mos.ru/catalogue/material_view/atomic_objects/2774233</w:t>
            </w:r>
          </w:p>
        </w:tc>
      </w:tr>
      <w:tr w:rsidR="00913C21" w:rsidRPr="00BA2058" w:rsidTr="00913C21">
        <w:trPr>
          <w:trHeight w:val="3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3"/>
              <w:ind w:left="0"/>
              <w:rPr>
                <w:b/>
              </w:rPr>
            </w:pPr>
          </w:p>
          <w:p w:rsidR="00913C21" w:rsidRDefault="00913C21" w:rsidP="00913C21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https://resh.edu.ru/subject/lesson/3664/start/154781/</w:t>
            </w:r>
          </w:p>
        </w:tc>
      </w:tr>
      <w:tr w:rsidR="001B45DD">
        <w:trPr>
          <w:trHeight w:hRule="exact" w:val="328"/>
        </w:trPr>
        <w:tc>
          <w:tcPr>
            <w:tcW w:w="8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6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</w:tbl>
    <w:p w:rsidR="001B45DD" w:rsidRDefault="001B45DD">
      <w:pPr>
        <w:autoSpaceDE w:val="0"/>
        <w:autoSpaceDN w:val="0"/>
        <w:spacing w:after="0" w:line="14" w:lineRule="exact"/>
      </w:pPr>
    </w:p>
    <w:p w:rsidR="001B45DD" w:rsidRDefault="001B45DD" w:rsidP="00913C21">
      <w:pPr>
        <w:tabs>
          <w:tab w:val="left" w:pos="3180"/>
        </w:tabs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8394"/>
        <w:gridCol w:w="528"/>
        <w:gridCol w:w="1404"/>
        <w:gridCol w:w="1430"/>
        <w:gridCol w:w="3278"/>
      </w:tblGrid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913C21" w:rsidRPr="00BA2058" w:rsidTr="00913C21">
        <w:trPr>
          <w:trHeight w:val="3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3"/>
              <w:ind w:left="0"/>
              <w:rPr>
                <w:b/>
              </w:rPr>
            </w:pPr>
          </w:p>
          <w:p w:rsidR="00913C21" w:rsidRDefault="00913C21" w:rsidP="00913C21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https://resh.edu.ru/subject/lesson/4002/start/119243/</w:t>
            </w:r>
          </w:p>
        </w:tc>
      </w:tr>
      <w:tr w:rsidR="00913C21" w:rsidRPr="00BA2058" w:rsidTr="00913C21">
        <w:trPr>
          <w:trHeight w:val="3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https://resh.edu.ru/subject/lesson/3621/start/154656/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https://resh.edu.ru/subject/lesson/4062/start/81551/</w:t>
            </w:r>
          </w:p>
        </w:tc>
      </w:tr>
      <w:tr w:rsidR="00913C21" w:rsidRPr="00BA2058" w:rsidTr="00913C21">
        <w:trPr>
          <w:trHeight w:val="3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3"/>
              <w:ind w:left="0"/>
              <w:rPr>
                <w:b/>
              </w:rPr>
            </w:pPr>
          </w:p>
          <w:p w:rsidR="00913C21" w:rsidRDefault="00913C21" w:rsidP="00913C21">
            <w:pPr>
              <w:pStyle w:val="TableParagraph"/>
              <w:spacing w:before="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https://uchebnik.mos.ru/catalogue/material_view/atomic_objects/679737</w:t>
            </w:r>
          </w:p>
        </w:tc>
      </w:tr>
      <w:tr w:rsidR="00913C21" w:rsidRPr="00BA2058" w:rsidTr="00913C21">
        <w:trPr>
          <w:trHeight w:val="3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8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https://uchebnik.mos.ru/catalogue/material_view/atomic_objects/562202</w:t>
            </w:r>
          </w:p>
        </w:tc>
      </w:tr>
      <w:tr w:rsidR="001B45DD">
        <w:trPr>
          <w:trHeight w:hRule="exact" w:val="348"/>
        </w:trPr>
        <w:tc>
          <w:tcPr>
            <w:tcW w:w="8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6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8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6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8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913C21" w:rsidRDefault="00913C21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913C21" w:rsidRDefault="00913C2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13C2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</w:tbl>
    <w:p w:rsidR="001B45DD" w:rsidRDefault="00107A85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510"/>
        <w:gridCol w:w="528"/>
        <w:gridCol w:w="1140"/>
        <w:gridCol w:w="1166"/>
        <w:gridCol w:w="2690"/>
      </w:tblGrid>
      <w:tr w:rsidR="001B45D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B45DD" w:rsidTr="00913C21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9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913C21" w:rsidRPr="00C55A00" w:rsidTr="00913C21">
        <w:trPr>
          <w:trHeight w:hRule="exact" w:val="7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913C21" w:rsidRPr="00913C21" w:rsidTr="00913C21">
        <w:trPr>
          <w:trHeight w:hRule="exact" w:val="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Государственные символы России, символика  своего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http://school-</w:t>
            </w:r>
            <w:r w:rsidRPr="00913C2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collection.edu.ru)</w:t>
            </w:r>
          </w:p>
        </w:tc>
      </w:tr>
      <w:tr w:rsidR="00913C21" w:rsidTr="00913C21">
        <w:trPr>
          <w:trHeight w:hRule="exact" w:val="5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1.3.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64" w:after="0" w:line="233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Москва — </w:t>
            </w:r>
            <w:proofErr w:type="spell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столи</w:t>
            </w:r>
            <w:proofErr w:type="spell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ца</w:t>
            </w:r>
            <w:proofErr w:type="spell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Достопримечательности Москвы.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Страницы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истории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Москвы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http://school-</w:t>
            </w:r>
            <w:r w:rsidRPr="00913C2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collection.edu.ru)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http://nsportal.ru/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http://nsportal.ru/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Хозяйственные  занятия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профессии жителей родного  края. Значение труда в жизни человека и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http://easyen.ru/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Pr="00C55A0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— </w:t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коллектив. Семейное древо. Семейные ценности. </w:t>
            </w: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 традиции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Совместный  труд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отдых. Участие детей в делах семьи.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913C21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http://easyen.ru/</w:t>
            </w:r>
          </w:p>
        </w:tc>
      </w:tr>
      <w:tr w:rsidR="00913C21" w:rsidRPr="00913C21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Default="00913C21" w:rsidP="00913C2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95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C55A00" w:rsidRDefault="00913C21" w:rsidP="00913C21">
            <w:pPr>
              <w:autoSpaceDE w:val="0"/>
              <w:autoSpaceDN w:val="0"/>
              <w:spacing w:before="64" w:after="0" w:line="252" w:lineRule="auto"/>
              <w:ind w:left="72" w:right="316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Доброта, справедливость, честность, уважение к чужому мнению </w:t>
            </w:r>
            <w:r w:rsidRPr="00C55A00">
              <w:rPr>
                <w:lang w:val="ru-RU"/>
              </w:rPr>
              <w:br/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913C21" w:rsidRDefault="00913C21" w:rsidP="00913C21">
            <w:pPr>
              <w:rPr>
                <w:sz w:val="16"/>
                <w:szCs w:val="16"/>
              </w:rPr>
            </w:pP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http://school-</w:t>
            </w:r>
            <w:r w:rsidRPr="00913C2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13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collection.edu.ru)</w:t>
            </w:r>
          </w:p>
        </w:tc>
      </w:tr>
      <w:tr w:rsidR="001B45DD">
        <w:trPr>
          <w:trHeight w:hRule="exact" w:val="348"/>
        </w:trPr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42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913C21" w:rsidRPr="006272F6" w:rsidTr="00913C21">
        <w:trPr>
          <w:trHeight w:hRule="exact" w:val="5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before="64" w:after="0" w:line="233" w:lineRule="auto"/>
              <w:ind w:left="72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proofErr w:type="spellStart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Планеты</w:t>
            </w:r>
            <w:proofErr w:type="spellEnd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http://school-</w:t>
            </w:r>
            <w:r w:rsidRPr="006272F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collection.edu.ru)</w:t>
            </w:r>
          </w:p>
        </w:tc>
      </w:tr>
      <w:tr w:rsidR="00913C21" w:rsidRPr="006272F6" w:rsidTr="00913C21">
        <w:trPr>
          <w:trHeight w:hRule="exact" w:val="4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before="64" w:after="0" w:line="233" w:lineRule="auto"/>
              <w:ind w:left="72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Чем Земля отличается от других планет. </w:t>
            </w:r>
            <w:proofErr w:type="spellStart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Условия</w:t>
            </w:r>
            <w:proofErr w:type="spellEnd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 </w:t>
            </w:r>
            <w:proofErr w:type="spellStart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жизни</w:t>
            </w:r>
            <w:proofErr w:type="spellEnd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 </w:t>
            </w:r>
            <w:proofErr w:type="spellStart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на</w:t>
            </w:r>
            <w:proofErr w:type="spellEnd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 </w:t>
            </w:r>
            <w:proofErr w:type="spellStart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Земле</w:t>
            </w:r>
            <w:proofErr w:type="spellEnd"/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13C21" w:rsidRPr="006272F6" w:rsidRDefault="00913C21" w:rsidP="00913C2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https://uchi.ru/</w:t>
            </w:r>
          </w:p>
        </w:tc>
      </w:tr>
    </w:tbl>
    <w:p w:rsidR="001B45DD" w:rsidRPr="006272F6" w:rsidRDefault="001B45DD">
      <w:pPr>
        <w:autoSpaceDE w:val="0"/>
        <w:autoSpaceDN w:val="0"/>
        <w:spacing w:after="0" w:line="14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510"/>
        <w:gridCol w:w="528"/>
        <w:gridCol w:w="1140"/>
        <w:gridCol w:w="1166"/>
        <w:gridCol w:w="2690"/>
      </w:tblGrid>
      <w:tr w:rsidR="006272F6" w:rsidRPr="006272F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  <w:r w:rsidRPr="006272F6">
              <w:rPr>
                <w:sz w:val="16"/>
                <w:szCs w:val="16"/>
              </w:rPr>
              <w:tab/>
            </w: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66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Изображения Земли: глобус, карта, план.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http://easyen.ru/</w:t>
            </w:r>
          </w:p>
        </w:tc>
      </w:tr>
      <w:tr w:rsidR="006272F6" w:rsidRPr="006272F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Карта мира. Материки, океаны.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https://uchi.ru/</w:t>
            </w:r>
          </w:p>
        </w:tc>
      </w:tr>
      <w:tr w:rsidR="006272F6" w:rsidRPr="006272F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6272F6" w:rsidRPr="006272F6" w:rsidTr="006272F6">
        <w:trPr>
          <w:trHeight w:hRule="exact" w:val="6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http://school-</w:t>
            </w:r>
            <w:r w:rsidRPr="006272F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collection.edu.ru)</w:t>
            </w:r>
          </w:p>
        </w:tc>
      </w:tr>
      <w:tr w:rsidR="006272F6" w:rsidRPr="006272F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66" w:after="0" w:line="230" w:lineRule="auto"/>
              <w:ind w:left="72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https://uchi.ru/</w:t>
            </w:r>
          </w:p>
        </w:tc>
      </w:tr>
      <w:tr w:rsidR="006272F6" w:rsidRPr="006272F6">
        <w:trPr>
          <w:trHeight w:hRule="exact" w:val="3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95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http://www.nachalka.com</w:t>
            </w:r>
          </w:p>
        </w:tc>
      </w:tr>
      <w:tr w:rsidR="006272F6" w:rsidRPr="006272F6" w:rsidTr="006272F6">
        <w:trPr>
          <w:trHeight w:hRule="exact" w:val="4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Мир животных (фауна).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http://school-</w:t>
            </w:r>
            <w:r w:rsidRPr="006272F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collection.edu.ru)</w:t>
            </w:r>
          </w:p>
        </w:tc>
      </w:tr>
      <w:tr w:rsidR="006272F6" w:rsidRPr="006272F6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Насекомые, рыбы, птицы, звери, земноводные, пресмыкающиеся: общая характеристика (особенности внешнего вида, движений, питания,  размножения).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https://uchi.ru/</w:t>
            </w:r>
          </w:p>
        </w:tc>
      </w:tr>
      <w:tr w:rsidR="006272F6" w:rsidRPr="006272F6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Сезонная жизнь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6272F6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https://uchi.ru/</w:t>
            </w:r>
          </w:p>
        </w:tc>
      </w:tr>
      <w:tr w:rsidR="006272F6" w:rsidRPr="006272F6" w:rsidTr="006272F6">
        <w:trPr>
          <w:trHeight w:hRule="exact" w:val="5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C55A00" w:rsidRDefault="006272F6" w:rsidP="006272F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http://school-</w:t>
            </w:r>
            <w:r w:rsidRPr="00A12E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collection.edu.ru)</w:t>
            </w:r>
          </w:p>
        </w:tc>
      </w:tr>
      <w:tr w:rsidR="006272F6" w:rsidRPr="00C55A0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C55A00" w:rsidRDefault="006272F6" w:rsidP="006272F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https://uchi.ru/</w:t>
            </w:r>
          </w:p>
        </w:tc>
      </w:tr>
      <w:tr w:rsidR="001B45DD">
        <w:trPr>
          <w:trHeight w:hRule="exact" w:val="348"/>
        </w:trPr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6272F6" w:rsidRPr="00C55A0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C55A00" w:rsidRDefault="006272F6" w:rsidP="006272F6">
            <w:pPr>
              <w:autoSpaceDE w:val="0"/>
              <w:autoSpaceDN w:val="0"/>
              <w:spacing w:before="66" w:after="0" w:line="252" w:lineRule="auto"/>
              <w:ind w:left="72" w:right="576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https://uchi.ru/</w:t>
            </w:r>
          </w:p>
        </w:tc>
      </w:tr>
      <w:tr w:rsidR="006272F6" w:rsidRPr="00C55A00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95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C55A00" w:rsidRDefault="006272F6" w:rsidP="006272F6">
            <w:pPr>
              <w:autoSpaceDE w:val="0"/>
              <w:autoSpaceDN w:val="0"/>
              <w:spacing w:before="62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26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https://uchi.ru/</w:t>
            </w:r>
          </w:p>
        </w:tc>
      </w:tr>
      <w:tr w:rsidR="006272F6" w:rsidRPr="00C55A0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C55A00" w:rsidRDefault="006272F6" w:rsidP="006272F6">
            <w:pPr>
              <w:autoSpaceDE w:val="0"/>
              <w:autoSpaceDN w:val="0"/>
              <w:spacing w:before="64" w:after="0" w:line="252" w:lineRule="auto"/>
              <w:ind w:left="72" w:right="28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http://www.nachalka.com</w:t>
            </w:r>
          </w:p>
        </w:tc>
      </w:tr>
      <w:tr w:rsidR="006272F6" w:rsidTr="006272F6">
        <w:trPr>
          <w:trHeight w:hRule="exact" w:val="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6" w:after="0" w:line="233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безопасного поведения пассажира наземного транспорта и метро.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Номера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телефонов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экстренной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помощи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 w:right="576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http://school-</w:t>
            </w:r>
            <w:r w:rsidRPr="00A12ED7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collection.edu.ru)</w:t>
            </w:r>
          </w:p>
        </w:tc>
      </w:tr>
      <w:tr w:rsidR="006272F6" w:rsidRPr="00C55A0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Default="006272F6" w:rsidP="006272F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9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C55A00" w:rsidRDefault="006272F6" w:rsidP="006272F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поведения при </w:t>
            </w: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пользовании  компьютером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Безопасность в Интернете (коммуникация  в мессенджерах и социальных группах)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272F6" w:rsidRPr="00A12ED7" w:rsidRDefault="006272F6" w:rsidP="006272F6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0"/>
                <w:szCs w:val="24"/>
              </w:rPr>
            </w:pPr>
            <w:r w:rsidRPr="00A12ED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https://uchi.ru/</w:t>
            </w:r>
          </w:p>
        </w:tc>
      </w:tr>
      <w:tr w:rsidR="001B45DD">
        <w:trPr>
          <w:trHeight w:hRule="exact" w:val="348"/>
        </w:trPr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6272F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6272F6" w:rsidRDefault="006272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272F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</w:tbl>
    <w:p w:rsidR="001B45DD" w:rsidRDefault="00107A85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210"/>
        <w:gridCol w:w="528"/>
        <w:gridCol w:w="1212"/>
        <w:gridCol w:w="1238"/>
        <w:gridCol w:w="2846"/>
      </w:tblGrid>
      <w:tr w:rsidR="001B45DD">
        <w:trPr>
          <w:trHeight w:hRule="exact"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4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210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97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2846" w:type="dxa"/>
            <w:vMerge w:val="restar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4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B45DD" w:rsidTr="00EF13A0">
        <w:trPr>
          <w:trHeight w:hRule="exact" w:val="540"/>
        </w:trPr>
        <w:tc>
          <w:tcPr>
            <w:tcW w:w="468" w:type="dxa"/>
            <w:vMerge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9210" w:type="dxa"/>
            <w:vMerge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846" w:type="dxa"/>
            <w:vMerge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EF13A0" w:rsidRPr="00EF13A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4" w:after="0" w:line="245" w:lineRule="auto"/>
              <w:ind w:left="72" w:right="144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RPr="00EF13A0" w:rsidTr="00EF13A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Наша Родина — Российская Федерация — многонациональная страна.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</w:tbl>
    <w:p w:rsidR="001B45DD" w:rsidRPr="00EF13A0" w:rsidRDefault="001B45DD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210"/>
        <w:gridCol w:w="528"/>
        <w:gridCol w:w="1212"/>
        <w:gridCol w:w="1238"/>
        <w:gridCol w:w="2846"/>
      </w:tblGrid>
      <w:tr w:rsidR="00EF13A0" w:rsidRPr="00EF13A0" w:rsidTr="00EF13A0">
        <w:trPr>
          <w:trHeight w:hRule="exact" w:val="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RPr="00EF13A0" w:rsidTr="00EF13A0">
        <w:trPr>
          <w:trHeight w:hRule="exact" w:val="4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Уникальные памятники культуры (социальные и природные объекты) России, родного края.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Tr="00EF13A0">
        <w:trPr>
          <w:trHeight w:hRule="exact" w:val="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Города Золотого кольца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RPr="00EF13A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RPr="00EF13A0" w:rsidTr="00EF13A0">
        <w:trPr>
          <w:trHeight w:hRule="exact" w:val="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RPr="00EF13A0" w:rsidTr="00EF13A0">
        <w:trPr>
          <w:trHeight w:hRule="exact" w:val="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Pr="00C55A0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— </w:t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коллектив близких, родных людей</w:t>
            </w:r>
            <w:r w:rsidRPr="00C55A00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. </w:t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Поколения в семье.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F9112E" w:rsidRDefault="00EF13A0" w:rsidP="00EF13A0">
            <w:pPr>
              <w:pStyle w:val="TableParagraph"/>
              <w:spacing w:before="74" w:line="266" w:lineRule="auto"/>
              <w:ind w:left="80" w:right="90"/>
              <w:rPr>
                <w:sz w:val="15"/>
                <w:lang w:val="en-US"/>
              </w:rPr>
            </w:pPr>
            <w:r w:rsidRPr="00F9112E">
              <w:rPr>
                <w:spacing w:val="-1"/>
                <w:w w:val="105"/>
                <w:sz w:val="15"/>
                <w:lang w:val="en-US"/>
              </w:rPr>
              <w:t>https://infourok.ru/</w:t>
            </w:r>
            <w:r w:rsidRPr="00F9112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 //nsportal.ru</w:t>
            </w:r>
            <w:r w:rsidRPr="00F911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9112E">
              <w:rPr>
                <w:w w:val="105"/>
                <w:sz w:val="15"/>
                <w:lang w:val="en-US"/>
              </w:rPr>
              <w:t>https://resh.edu.ru</w:t>
            </w:r>
          </w:p>
        </w:tc>
      </w:tr>
      <w:tr w:rsidR="00EF13A0" w:rsidRPr="00EF13A0" w:rsidTr="00EF13A0">
        <w:trPr>
          <w:trHeight w:hRule="exact" w:val="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Взаимоотношения в семье: любовь, доброта, внимание, поддержка.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0017E">
              <w:rPr>
                <w:spacing w:val="-1"/>
                <w:w w:val="105"/>
                <w:sz w:val="15"/>
              </w:rPr>
              <w:t>https://infourok.ru/</w:t>
            </w:r>
            <w:r w:rsidRPr="0070017E">
              <w:rPr>
                <w:spacing w:val="-37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 //nsportal.ru</w:t>
            </w:r>
            <w:r w:rsidRPr="0070017E">
              <w:rPr>
                <w:spacing w:val="1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 w:rsidTr="00EF13A0">
        <w:trPr>
          <w:trHeight w:hRule="exact" w:val="4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Семейный бюджет, доходы и расходы семьи.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0017E">
              <w:rPr>
                <w:spacing w:val="-1"/>
                <w:w w:val="105"/>
                <w:sz w:val="15"/>
              </w:rPr>
              <w:t>https://infourok.ru/</w:t>
            </w:r>
            <w:r w:rsidRPr="0070017E">
              <w:rPr>
                <w:spacing w:val="-37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 //nsportal.ru</w:t>
            </w:r>
            <w:r w:rsidRPr="0070017E">
              <w:rPr>
                <w:spacing w:val="1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Страны и народы мира на карте.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0017E">
              <w:rPr>
                <w:spacing w:val="-1"/>
                <w:w w:val="105"/>
                <w:sz w:val="15"/>
              </w:rPr>
              <w:t>https://infourok.ru/</w:t>
            </w:r>
            <w:r w:rsidRPr="0070017E">
              <w:rPr>
                <w:spacing w:val="-37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 //nsportal.ru</w:t>
            </w:r>
            <w:r w:rsidRPr="0070017E">
              <w:rPr>
                <w:spacing w:val="1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 w:rsidTr="00EF13A0">
        <w:trPr>
          <w:trHeight w:hRule="exact" w:val="4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1.12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Памятники природы и культуры — символы стран, в которых они находятся.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0017E">
              <w:rPr>
                <w:spacing w:val="-1"/>
                <w:w w:val="105"/>
                <w:sz w:val="15"/>
              </w:rPr>
              <w:t>https://infourok.ru/</w:t>
            </w:r>
            <w:r w:rsidRPr="0070017E">
              <w:rPr>
                <w:spacing w:val="-37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 //nsportal.ru</w:t>
            </w:r>
            <w:r w:rsidRPr="0070017E">
              <w:rPr>
                <w:spacing w:val="1"/>
                <w:w w:val="105"/>
                <w:sz w:val="15"/>
              </w:rPr>
              <w:t xml:space="preserve"> </w:t>
            </w:r>
            <w:r w:rsidRPr="0070017E">
              <w:rPr>
                <w:w w:val="105"/>
                <w:sz w:val="15"/>
              </w:rPr>
              <w:t>https://resh.edu.ru</w:t>
            </w:r>
          </w:p>
        </w:tc>
      </w:tr>
      <w:tr w:rsidR="00EF13A0">
        <w:trPr>
          <w:trHeight w:hRule="exact" w:val="348"/>
        </w:trPr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/>
        </w:tc>
      </w:tr>
      <w:tr w:rsidR="00EF13A0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Вещество.  Разнообразие веществ в окружающем мире. Твёрдые тела, жидкости, газы, их свойства.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Воздух — смесь газов. </w:t>
            </w: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Свойства  воздуха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64" w:after="0" w:line="25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Вода. Свойства </w:t>
            </w:r>
            <w:proofErr w:type="spellStart"/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воды.Состояния</w:t>
            </w:r>
            <w:proofErr w:type="spellEnd"/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воды, её распространение в природе, значение для жизни.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Круговорот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 воздуха, воды.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Горные породы и минералы. Полезные ископаемые, их значение в хозяйстве </w:t>
            </w:r>
            <w:proofErr w:type="spell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человека.Полезные</w:t>
            </w:r>
            <w:proofErr w:type="spell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ископаемые родного края.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Почва, её состав, значение для живой природы и хозяйственной деятельности  человека.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  <w:lang w:val="ru-RU"/>
              </w:rPr>
              <w:t>Царства природы. Бактерии, общее представление.  Грибы: строение шляпочного гриба; съедобные и несъедобные грибы.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растений. Зависимость жизненного цикла организмов от условий окружающей  среды.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Размножение и развитие растений. Особенности питания и дыхания растений.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66" w:after="0" w:line="252" w:lineRule="auto"/>
              <w:ind w:left="72" w:right="532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Роль растений  в  природе и жизни людей, бережное </w:t>
            </w:r>
            <w:r w:rsidRPr="00C55A00">
              <w:rPr>
                <w:lang w:val="ru-RU"/>
              </w:rPr>
              <w:br/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отношение человека к растениям.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8" w:after="0" w:line="23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Условия, необходимые для жизни растения (свет, тепло, воздух, вода).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Наблюдение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фиксация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изменений.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Растения родного края, названия и краткая характеристика.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животных. Зависимость жизненного цикла организмов от условий окружаю щей среды.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Размножение и развитие животных (рыбы, птицы, звери, пресмыкающиеся, земноводные).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EF13A0" w:rsidRPr="00EF13A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Pr="00C55A00" w:rsidRDefault="00EF13A0" w:rsidP="00EF13A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13A0" w:rsidRDefault="00EF13A0" w:rsidP="00EF13A0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  <w:tr w:rsidR="00C03EE1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734B11">
              <w:rPr>
                <w:spacing w:val="-1"/>
                <w:w w:val="105"/>
                <w:sz w:val="15"/>
              </w:rPr>
              <w:t>https://infourok.ru/</w:t>
            </w:r>
            <w:r w:rsidRPr="00734B11">
              <w:rPr>
                <w:spacing w:val="-37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 //nsportal.ru</w:t>
            </w:r>
            <w:r w:rsidRPr="00734B11">
              <w:rPr>
                <w:spacing w:val="1"/>
                <w:w w:val="105"/>
                <w:sz w:val="15"/>
              </w:rPr>
              <w:t xml:space="preserve"> </w:t>
            </w:r>
            <w:r w:rsidRPr="00734B11">
              <w:rPr>
                <w:w w:val="105"/>
                <w:sz w:val="15"/>
              </w:rPr>
              <w:t>https://resh.edu.ru</w:t>
            </w:r>
          </w:p>
        </w:tc>
      </w:tr>
    </w:tbl>
    <w:p w:rsidR="001B45DD" w:rsidRDefault="001B45DD">
      <w:pPr>
        <w:autoSpaceDE w:val="0"/>
        <w:autoSpaceDN w:val="0"/>
        <w:spacing w:after="0" w:line="14" w:lineRule="exact"/>
      </w:pPr>
    </w:p>
    <w:p w:rsidR="001B45DD" w:rsidRDefault="001B45DD">
      <w:pPr>
        <w:sectPr w:rsidR="001B45DD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45DD" w:rsidRDefault="001B45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9210"/>
        <w:gridCol w:w="528"/>
        <w:gridCol w:w="1212"/>
        <w:gridCol w:w="1238"/>
        <w:gridCol w:w="2846"/>
      </w:tblGrid>
      <w:tr w:rsidR="00C03EE1" w:rsidRP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Животные родного края, их названия.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Природные сообщества: лес, луг, пруд.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Взаимосвязи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природном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сообществе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2.19.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Создание человеком природных сообществ для хозяйственной деятельности, получения продуктов питания (поле, сад, огород).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2.20.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Природные сообщества родного края.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2.21.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3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2.22.</w:t>
            </w:r>
          </w:p>
        </w:tc>
        <w:tc>
          <w:tcPr>
            <w:tcW w:w="92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  —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 часть  природы. Общее представление о строении тела человека.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2.23.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 их роль в жизнедеятельности организма.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 w:rsidTr="00C03EE1">
        <w:trPr>
          <w:trHeight w:hRule="exact" w:val="7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2.24.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Гигиена отдельных органов и систем органов человека.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2.25.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832A48">
              <w:rPr>
                <w:spacing w:val="-1"/>
                <w:w w:val="105"/>
                <w:sz w:val="15"/>
              </w:rPr>
              <w:t>https://infourok.ru/</w:t>
            </w:r>
            <w:r w:rsidRPr="00832A48">
              <w:rPr>
                <w:spacing w:val="-37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 //nsportal.ru</w:t>
            </w:r>
            <w:r w:rsidRPr="00832A48">
              <w:rPr>
                <w:spacing w:val="1"/>
                <w:w w:val="105"/>
                <w:sz w:val="15"/>
              </w:rPr>
              <w:t xml:space="preserve"> </w:t>
            </w:r>
            <w:r w:rsidRPr="00832A48">
              <w:rPr>
                <w:w w:val="105"/>
                <w:sz w:val="15"/>
              </w:rPr>
              <w:t>https://resh.edu.ru</w:t>
            </w:r>
          </w:p>
        </w:tc>
      </w:tr>
      <w:tr w:rsidR="001B45DD">
        <w:trPr>
          <w:trHeight w:hRule="exact" w:val="348"/>
        </w:trPr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35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C03EE1" w:rsidRPr="00C03EE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F67D7F">
              <w:rPr>
                <w:spacing w:val="-1"/>
                <w:w w:val="105"/>
                <w:sz w:val="15"/>
              </w:rPr>
              <w:t>https://infourok.ru/</w:t>
            </w:r>
            <w:r w:rsidRPr="00F67D7F">
              <w:rPr>
                <w:spacing w:val="-37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 //nsportal.ru</w:t>
            </w:r>
            <w:r w:rsidRPr="00F67D7F">
              <w:rPr>
                <w:spacing w:val="1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6" w:after="0" w:line="245" w:lineRule="auto"/>
              <w:ind w:left="72" w:right="576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F67D7F">
              <w:rPr>
                <w:spacing w:val="-1"/>
                <w:w w:val="105"/>
                <w:sz w:val="15"/>
              </w:rPr>
              <w:t>https://infourok.ru/</w:t>
            </w:r>
            <w:r w:rsidRPr="00F67D7F">
              <w:rPr>
                <w:spacing w:val="-37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 //nsportal.ru</w:t>
            </w:r>
            <w:r w:rsidRPr="00F67D7F">
              <w:rPr>
                <w:spacing w:val="1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6" w:after="0" w:line="252" w:lineRule="auto"/>
              <w:ind w:left="72" w:right="43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F67D7F">
              <w:rPr>
                <w:spacing w:val="-1"/>
                <w:w w:val="105"/>
                <w:sz w:val="15"/>
              </w:rPr>
              <w:t>https://infourok.ru/</w:t>
            </w:r>
            <w:r w:rsidRPr="00F67D7F">
              <w:rPr>
                <w:spacing w:val="-37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 //nsportal.ru</w:t>
            </w:r>
            <w:r w:rsidRPr="00F67D7F">
              <w:rPr>
                <w:spacing w:val="1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https://resh.edu.ru</w:t>
            </w:r>
          </w:p>
        </w:tc>
      </w:tr>
      <w:tr w:rsidR="00C03EE1" w:rsidRPr="00C03EE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4" w:after="0" w:line="252" w:lineRule="auto"/>
              <w:ind w:left="72" w:right="144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Интернете (ориентировка в признаках мошенничества в сети; защита персональной информации)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r w:rsidRPr="00F67D7F">
              <w:rPr>
                <w:spacing w:val="-1"/>
                <w:w w:val="105"/>
                <w:sz w:val="15"/>
              </w:rPr>
              <w:t>https://infourok.ru/</w:t>
            </w:r>
            <w:r w:rsidRPr="00F67D7F">
              <w:rPr>
                <w:spacing w:val="-37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 //nsportal.ru</w:t>
            </w:r>
            <w:r w:rsidRPr="00F67D7F">
              <w:rPr>
                <w:spacing w:val="1"/>
                <w:w w:val="105"/>
                <w:sz w:val="15"/>
              </w:rPr>
              <w:t xml:space="preserve"> </w:t>
            </w:r>
            <w:r w:rsidRPr="00F67D7F">
              <w:rPr>
                <w:w w:val="105"/>
                <w:sz w:val="15"/>
              </w:rPr>
              <w:t>https://resh.edu.ru</w:t>
            </w:r>
          </w:p>
        </w:tc>
      </w:tr>
      <w:tr w:rsidR="00C03EE1">
        <w:trPr>
          <w:trHeight w:hRule="exact" w:val="348"/>
        </w:trPr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/>
        </w:tc>
      </w:tr>
      <w:tr w:rsidR="00C03EE1">
        <w:trPr>
          <w:trHeight w:hRule="exact" w:val="348"/>
        </w:trPr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5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/>
        </w:tc>
      </w:tr>
      <w:tr w:rsidR="00C03EE1">
        <w:trPr>
          <w:trHeight w:hRule="exact" w:val="348"/>
        </w:trPr>
        <w:tc>
          <w:tcPr>
            <w:tcW w:w="9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03EE1" w:rsidRDefault="00C03EE1" w:rsidP="00C03E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3EE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/>
        </w:tc>
      </w:tr>
    </w:tbl>
    <w:p w:rsidR="001B45DD" w:rsidRDefault="00107A85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350"/>
        <w:gridCol w:w="528"/>
        <w:gridCol w:w="1106"/>
        <w:gridCol w:w="1140"/>
        <w:gridCol w:w="1910"/>
      </w:tblGrid>
      <w:tr w:rsidR="001B45D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B45DD" w:rsidTr="00C03EE1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10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DD" w:rsidRDefault="001B45DD"/>
        </w:tc>
      </w:tr>
      <w:tr w:rsidR="001B45DD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C03EE1" w:rsidRPr="00BA2058" w:rsidTr="00C03EE1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1.1.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Государственное устройство РФ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8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Конституция — основной закон </w:t>
            </w:r>
            <w:proofErr w:type="gram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Российской  Федерации</w:t>
            </w:r>
            <w:proofErr w:type="gram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   Права и обязанности гражданина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F7BE8" w:rsidRDefault="00C03EE1" w:rsidP="00C03EE1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1.3.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Президент РФ — глава государства. Политико-административная карта России.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F7BE8" w:rsidRDefault="00C03EE1" w:rsidP="00C03EE1">
            <w:pPr>
              <w:autoSpaceDE w:val="0"/>
              <w:autoSpaceDN w:val="0"/>
              <w:spacing w:before="18" w:after="0" w:line="257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Общая характеристика родного края: природа, главный город, важнейшие достопримечательности, знаменитые соотечественники.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F7BE8" w:rsidRDefault="00C03EE1" w:rsidP="00C03EE1">
            <w:pPr>
              <w:autoSpaceDE w:val="0"/>
              <w:autoSpaceDN w:val="0"/>
              <w:spacing w:before="18" w:after="0" w:line="257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1.5.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F7BE8" w:rsidRDefault="00C03EE1" w:rsidP="00C03EE1">
            <w:pPr>
              <w:autoSpaceDE w:val="0"/>
              <w:autoSpaceDN w:val="0"/>
              <w:spacing w:before="18" w:after="0" w:line="257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1B45DD" w:rsidRPr="00C55A00" w:rsidRDefault="001B45DD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350"/>
        <w:gridCol w:w="528"/>
        <w:gridCol w:w="1106"/>
        <w:gridCol w:w="1140"/>
        <w:gridCol w:w="1910"/>
      </w:tblGrid>
      <w:tr w:rsidR="00C03EE1" w:rsidRPr="00BA2058" w:rsidTr="00C03EE1">
        <w:trPr>
          <w:trHeight w:hRule="exact" w:val="49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1.7.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История Отечества «Лента времени» и историческая карта.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1.9.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Картины быта, труда; духовно-нравственные и культурные традиции людей в разные исторические времена.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1.11.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значимые объекты списка Всемирного культурного наследия в России и </w:t>
            </w:r>
            <w:proofErr w:type="spell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зарубежом</w:t>
            </w:r>
            <w:proofErr w:type="spell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(3—4 объекта).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памятников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истории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03EE1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9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Посильное участие в охране памятников истории  и  культуры своего края.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C03EE1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1.13.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F7BE8" w:rsidRDefault="00C03EE1" w:rsidP="00C03EE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C03EE1" w:rsidP="00C03EE1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1B45DD">
        <w:trPr>
          <w:trHeight w:hRule="exact" w:val="348"/>
        </w:trPr>
        <w:tc>
          <w:tcPr>
            <w:tcW w:w="10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4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C03EE1" w:rsidRPr="00BA2058" w:rsidTr="00254E6A">
        <w:trPr>
          <w:trHeight w:hRule="exact" w:val="5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Солнце — ближайшая к нам звезда, источник света и тепла для всего живого на Земле.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Характеристика планет Солнечной системы. Естественные спутники планет.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Смена дня и ночи на Земле. Вращение Земли как причина смены дня и ночи.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168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103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4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Обращение Земли вокруг Солнца и смена времён года.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64" w:after="0" w:line="245" w:lineRule="auto"/>
              <w:ind w:left="72" w:right="144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Равнины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254E6A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2.6.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поверхности родного края (краткая характеристика на основе наблюдений).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8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Водоёмы, их разнообразие (океан, море, озеро, пруд); река как водный поток.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2.8.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Крупнейшие реки и озёра России, моря, омывающие её берега, океаны.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человеком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водоёмов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рек.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254E6A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61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Водоёмы и реки родного края: названия, краткая характеристика.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2.10.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значимые природные объекты списка Всемирного наследия в России и </w:t>
            </w:r>
            <w:proofErr w:type="spellStart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зарубежом</w:t>
            </w:r>
            <w:proofErr w:type="spellEnd"/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Охрана природных богатств: воды, воздуха, полезных ископаемых, растительного и животного мира.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Международная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Красная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книга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(3—4 примера).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254E6A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6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2.12</w:t>
            </w:r>
          </w:p>
        </w:tc>
        <w:tc>
          <w:tcPr>
            <w:tcW w:w="103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поведения в природе.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Pr="00C55A00" w:rsidRDefault="00C03EE1" w:rsidP="00C03EE1">
            <w:pPr>
              <w:autoSpaceDE w:val="0"/>
              <w:autoSpaceDN w:val="0"/>
              <w:spacing w:before="64" w:after="0" w:line="245" w:lineRule="auto"/>
              <w:ind w:left="72" w:right="288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 w:rsidRPr="00BA2058" w:rsidTr="00254E6A">
        <w:trPr>
          <w:trHeight w:hRule="exact" w:val="48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2.14.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Связи в природной зоне.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03EE1" w:rsidRPr="00254E6A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C03EE1">
        <w:trPr>
          <w:trHeight w:hRule="exact" w:val="328"/>
        </w:trPr>
        <w:tc>
          <w:tcPr>
            <w:tcW w:w="10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4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3EE1" w:rsidRDefault="00C03EE1" w:rsidP="00C03EE1"/>
        </w:tc>
      </w:tr>
    </w:tbl>
    <w:p w:rsidR="001B45DD" w:rsidRDefault="001B45DD">
      <w:pPr>
        <w:autoSpaceDE w:val="0"/>
        <w:autoSpaceDN w:val="0"/>
        <w:spacing w:after="0" w:line="14" w:lineRule="exact"/>
      </w:pPr>
    </w:p>
    <w:p w:rsidR="00254E6A" w:rsidRDefault="00254E6A"/>
    <w:p w:rsidR="00254E6A" w:rsidRDefault="00254E6A" w:rsidP="00254E6A">
      <w:pPr>
        <w:tabs>
          <w:tab w:val="center" w:pos="7767"/>
        </w:tabs>
      </w:pPr>
      <w:r>
        <w:tab/>
      </w:r>
    </w:p>
    <w:p w:rsidR="00254E6A" w:rsidRPr="00254E6A" w:rsidRDefault="00254E6A" w:rsidP="00254E6A"/>
    <w:p w:rsidR="00254E6A" w:rsidRDefault="00254E6A" w:rsidP="00254E6A"/>
    <w:p w:rsidR="001B45DD" w:rsidRPr="00254E6A" w:rsidRDefault="00254E6A" w:rsidP="00254E6A">
      <w:pPr>
        <w:tabs>
          <w:tab w:val="center" w:pos="7767"/>
        </w:tabs>
        <w:sectPr w:rsidR="001B45DD" w:rsidRPr="00254E6A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  <w:r>
        <w:tab/>
      </w:r>
    </w:p>
    <w:p w:rsidR="001B45DD" w:rsidRDefault="001B45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350"/>
        <w:gridCol w:w="528"/>
        <w:gridCol w:w="1106"/>
        <w:gridCol w:w="1140"/>
        <w:gridCol w:w="1910"/>
      </w:tblGrid>
      <w:tr w:rsidR="001B45D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254E6A" w:rsidRPr="00BA2058" w:rsidTr="00254E6A">
        <w:trPr>
          <w:trHeight w:hRule="exact" w:val="50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55A00" w:rsidRDefault="00254E6A" w:rsidP="00254E6A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образ жизни: профилактика вредных привычек.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254E6A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54E6A" w:rsidRPr="00BA2058" w:rsidTr="00254E6A">
        <w:trPr>
          <w:trHeight w:hRule="exact" w:val="42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55A00" w:rsidRDefault="00254E6A" w:rsidP="00254E6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  <w:lang w:val="ru-RU"/>
              </w:rPr>
              <w:t xml:space="preserve">дорожная разметка, сигналы </w:t>
            </w: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средства защиты велосипедиста).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254E6A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254E6A" w:rsidRPr="00BA2058" w:rsidTr="00254E6A">
        <w:trPr>
          <w:trHeight w:hRule="exact" w:val="49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3.3.</w:t>
            </w:r>
          </w:p>
        </w:tc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55A00" w:rsidRDefault="00254E6A" w:rsidP="00254E6A">
            <w:pPr>
              <w:autoSpaceDE w:val="0"/>
              <w:autoSpaceDN w:val="0"/>
              <w:spacing w:before="66" w:after="0" w:line="252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Интернете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Default="00254E6A" w:rsidP="00254E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54E6A" w:rsidRPr="00CF7BE8" w:rsidRDefault="00254E6A" w:rsidP="00254E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Учительский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портал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254E6A" w:rsidRPr="00C55A00" w:rsidRDefault="00254E6A" w:rsidP="00254E6A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ucportal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интернет-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проекта «Копилка уроков сайт для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учителей» 1-4 класс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kopilurokov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Образовательный портал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CF7BE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CF7BE8">
              <w:rPr>
                <w:lang w:val="ru-RU"/>
              </w:rPr>
              <w:br/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CF7BE8">
              <w:rPr>
                <w:lang w:val="ru-RU"/>
              </w:rPr>
              <w:br/>
            </w:r>
            <w:proofErr w:type="spellStart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CF7BE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1B45DD">
        <w:trPr>
          <w:trHeight w:hRule="exact" w:val="348"/>
        </w:trPr>
        <w:tc>
          <w:tcPr>
            <w:tcW w:w="1081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4156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48"/>
        </w:trPr>
        <w:tc>
          <w:tcPr>
            <w:tcW w:w="10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4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  <w:tr w:rsidR="001B45DD">
        <w:trPr>
          <w:trHeight w:hRule="exact" w:val="328"/>
        </w:trPr>
        <w:tc>
          <w:tcPr>
            <w:tcW w:w="10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C55A00" w:rsidRDefault="00107A8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C55A0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07A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Pr="00254E6A" w:rsidRDefault="00254E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4E6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45DD" w:rsidRDefault="001B45DD"/>
        </w:tc>
      </w:tr>
    </w:tbl>
    <w:p w:rsidR="001B45DD" w:rsidRDefault="001B45DD">
      <w:pPr>
        <w:autoSpaceDE w:val="0"/>
        <w:autoSpaceDN w:val="0"/>
        <w:spacing w:after="0" w:line="14" w:lineRule="exact"/>
      </w:pPr>
    </w:p>
    <w:p w:rsidR="001B45DD" w:rsidRDefault="001B45DD">
      <w:pPr>
        <w:sectPr w:rsidR="001B45D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45DD" w:rsidRDefault="00254E6A" w:rsidP="00254E6A">
      <w:pPr>
        <w:tabs>
          <w:tab w:val="left" w:pos="3048"/>
        </w:tabs>
      </w:pPr>
      <w:r>
        <w:lastRenderedPageBreak/>
        <w:tab/>
      </w:r>
    </w:p>
    <w:p w:rsidR="00254E6A" w:rsidRPr="00254E6A" w:rsidRDefault="00254E6A" w:rsidP="00254E6A">
      <w:pPr>
        <w:autoSpaceDE w:val="0"/>
        <w:autoSpaceDN w:val="0"/>
        <w:spacing w:after="0" w:line="230" w:lineRule="auto"/>
        <w:rPr>
          <w:lang w:val="ru-RU"/>
        </w:rPr>
      </w:pPr>
      <w:r w:rsidRPr="00254E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254E6A" w:rsidRPr="00254E6A" w:rsidRDefault="00254E6A" w:rsidP="00254E6A">
      <w:pPr>
        <w:autoSpaceDE w:val="0"/>
        <w:autoSpaceDN w:val="0"/>
        <w:spacing w:before="346" w:after="0" w:line="230" w:lineRule="auto"/>
        <w:rPr>
          <w:lang w:val="ru-RU"/>
        </w:rPr>
      </w:pPr>
      <w:r w:rsidRPr="00254E6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254E6A" w:rsidRPr="00CF7BE8" w:rsidRDefault="00254E6A" w:rsidP="00254E6A">
      <w:pPr>
        <w:autoSpaceDE w:val="0"/>
        <w:autoSpaceDN w:val="0"/>
        <w:spacing w:before="166" w:after="0" w:line="271" w:lineRule="auto"/>
        <w:ind w:right="4896"/>
        <w:rPr>
          <w:lang w:val="ru-RU"/>
        </w:rPr>
      </w:pP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"Окружающий мир" (в 2 частях); </w:t>
      </w:r>
      <w:r>
        <w:rPr>
          <w:lang w:val="ru-RU"/>
        </w:rPr>
        <w:t>1,2,3,4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 / А.А. Плешаков;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54E6A" w:rsidRPr="00CF7BE8" w:rsidRDefault="00254E6A" w:rsidP="00254E6A">
      <w:pPr>
        <w:autoSpaceDE w:val="0"/>
        <w:autoSpaceDN w:val="0"/>
        <w:spacing w:before="166" w:after="0" w:line="286" w:lineRule="auto"/>
        <w:ind w:right="864"/>
        <w:rPr>
          <w:lang w:val="ru-RU"/>
        </w:rPr>
      </w:pP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1. Примерные рабочие программы начального общего образования «Окружающий мир 1-4» / Институт стратегии развития образования российской академии образования – М., 2021 2.Учебник "Окружающий мир" (в 2 частях) 4 класс / А.А. Плешаков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диск электронное приложение к учебнику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3.Рабочая тетрадь (в 2-х частях) 4 класс / 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А.А.Плешаков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4.Тесты. 4 класс / А.А. Плешаков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5.Проверочные работы. 4 класс / А.А Плешаков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6.Методические рекомендации</w:t>
      </w:r>
    </w:p>
    <w:p w:rsidR="00254E6A" w:rsidRPr="00CF7BE8" w:rsidRDefault="00254E6A" w:rsidP="00254E6A">
      <w:pPr>
        <w:autoSpaceDE w:val="0"/>
        <w:autoSpaceDN w:val="0"/>
        <w:spacing w:before="262" w:after="0" w:line="230" w:lineRule="auto"/>
        <w:rPr>
          <w:lang w:val="ru-RU"/>
        </w:rPr>
      </w:pPr>
      <w:r w:rsidRPr="00CF7BE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54E6A" w:rsidRPr="00CF7BE8" w:rsidRDefault="00254E6A" w:rsidP="00254E6A">
      <w:pPr>
        <w:autoSpaceDE w:val="0"/>
        <w:autoSpaceDN w:val="0"/>
        <w:spacing w:before="166" w:after="0" w:line="290" w:lineRule="auto"/>
        <w:rPr>
          <w:lang w:val="ru-RU"/>
        </w:rPr>
      </w:pP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 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Каталог учебных изданий, электронного оборудования и электронных образовательных ресурсов для общего образования 1-4 класс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ndce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«Российское образование»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общеобразовательный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"Информационные коммуникационные технологии в образовании"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ict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Федеральный центр информационно-образовательных ресурсов (ЦОР)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todkabinet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metodkabinet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Газета «1 сентября»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Учительский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ucportal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Всероссийский учительский портал ЗАВУЧ. ИНФО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zavuch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Интернет портал </w:t>
      </w:r>
      <w:r>
        <w:rPr>
          <w:rFonts w:ascii="Times New Roman" w:eastAsia="Times New Roman" w:hAnsi="Times New Roman"/>
          <w:color w:val="000000"/>
          <w:sz w:val="24"/>
        </w:rPr>
        <w:t>Pro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Школу.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оциальная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сеть работников 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"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Началка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онлайн-поддержкой учебников комплекта «Школа России» 1-4 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интернет-проекта «Копилка уроков сайт для учителей» 1-4 класс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kopilurokov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Журнал «Начальная школа»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openworld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Сетевое образовательное сообщество учителей 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Образовательный портал «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Сетевое образовательное сообщество учителей </w:t>
      </w:r>
      <w:proofErr w:type="spellStart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Мультиурок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lang w:val="ru-RU"/>
        </w:rPr>
        <w:br/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«4 ступени» Клуб учителей начальной школы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mmc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rightside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links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/66-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/135-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4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Детский журнал Филиппок (интересные факты об окружающем мире)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blogspot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blogspot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Детские новости со всего света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historic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Карты по географии, справочные данные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megabook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Более 10 познавательных энциклопедий, 75 тыс. статей, 30 тыс. иллюстраций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rospriroda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Природные зоны России (Артика, Тундра, Тайга, Степи)</w:t>
      </w:r>
    </w:p>
    <w:p w:rsidR="00254E6A" w:rsidRPr="00CF7BE8" w:rsidRDefault="00254E6A" w:rsidP="00254E6A">
      <w:pPr>
        <w:rPr>
          <w:lang w:val="ru-RU"/>
        </w:rPr>
        <w:sectPr w:rsidR="00254E6A" w:rsidRPr="00CF7BE8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54E6A" w:rsidRPr="00CF7BE8" w:rsidRDefault="00254E6A" w:rsidP="00254E6A">
      <w:pPr>
        <w:autoSpaceDE w:val="0"/>
        <w:autoSpaceDN w:val="0"/>
        <w:spacing w:after="96" w:line="220" w:lineRule="exact"/>
        <w:rPr>
          <w:lang w:val="ru-RU"/>
        </w:rPr>
      </w:pPr>
    </w:p>
    <w:p w:rsidR="00254E6A" w:rsidRPr="00CF7BE8" w:rsidRDefault="00254E6A" w:rsidP="00254E6A">
      <w:pPr>
        <w:autoSpaceDE w:val="0"/>
        <w:autoSpaceDN w:val="0"/>
        <w:spacing w:after="0" w:line="283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rusfederation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›</w:t>
      </w:r>
      <w:r>
        <w:rPr>
          <w:rFonts w:ascii="Times New Roman" w:eastAsia="Times New Roman" w:hAnsi="Times New Roman"/>
          <w:color w:val="000000"/>
          <w:sz w:val="24"/>
        </w:rPr>
        <w:t>text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Крещение Руси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smallgames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ws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/11730-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mir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prirody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poznavatelnye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materialy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. Мир природы. Познавательные материалы об окружающем мире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GeoMan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– Географическая энциклопедия для школьников и их родителей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nation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geoman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– Страны и народы мира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animal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geoman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– Многообразный животный мир </w:t>
      </w:r>
      <w:r w:rsidRPr="00CF7BE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Historic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 xml:space="preserve"> – Всемирная история</w:t>
      </w:r>
    </w:p>
    <w:p w:rsidR="00254E6A" w:rsidRPr="00CF7BE8" w:rsidRDefault="00254E6A" w:rsidP="00254E6A">
      <w:pPr>
        <w:rPr>
          <w:lang w:val="ru-RU"/>
        </w:rPr>
        <w:sectPr w:rsidR="00254E6A" w:rsidRPr="00CF7BE8">
          <w:pgSz w:w="11900" w:h="16840"/>
          <w:pgMar w:top="316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254E6A" w:rsidRPr="00CF7BE8" w:rsidRDefault="00254E6A" w:rsidP="00254E6A">
      <w:pPr>
        <w:autoSpaceDE w:val="0"/>
        <w:autoSpaceDN w:val="0"/>
        <w:spacing w:after="78" w:line="220" w:lineRule="exact"/>
        <w:rPr>
          <w:lang w:val="ru-RU"/>
        </w:rPr>
      </w:pPr>
    </w:p>
    <w:p w:rsidR="00254E6A" w:rsidRPr="00CF7BE8" w:rsidRDefault="00254E6A" w:rsidP="00254E6A">
      <w:pPr>
        <w:autoSpaceDE w:val="0"/>
        <w:autoSpaceDN w:val="0"/>
        <w:spacing w:after="0" w:line="230" w:lineRule="auto"/>
        <w:rPr>
          <w:lang w:val="ru-RU"/>
        </w:rPr>
      </w:pPr>
      <w:r w:rsidRPr="00CF7BE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54E6A" w:rsidRPr="00CF7BE8" w:rsidRDefault="00254E6A" w:rsidP="00254E6A">
      <w:pPr>
        <w:autoSpaceDE w:val="0"/>
        <w:autoSpaceDN w:val="0"/>
        <w:spacing w:before="346" w:after="0" w:line="230" w:lineRule="auto"/>
        <w:rPr>
          <w:lang w:val="ru-RU"/>
        </w:rPr>
      </w:pPr>
      <w:r w:rsidRPr="00CF7BE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54E6A" w:rsidRPr="00CF7BE8" w:rsidRDefault="00254E6A" w:rsidP="00254E6A">
      <w:pPr>
        <w:autoSpaceDE w:val="0"/>
        <w:autoSpaceDN w:val="0"/>
        <w:spacing w:before="166" w:after="0" w:line="230" w:lineRule="auto"/>
        <w:rPr>
          <w:lang w:val="ru-RU"/>
        </w:rPr>
      </w:pPr>
      <w:r w:rsidRPr="00CF7BE8">
        <w:rPr>
          <w:rFonts w:ascii="Times New Roman" w:eastAsia="Times New Roman" w:hAnsi="Times New Roman"/>
          <w:color w:val="000000"/>
          <w:sz w:val="24"/>
          <w:lang w:val="ru-RU"/>
        </w:rPr>
        <w:t>Физическая карта РФ, глобус</w:t>
      </w:r>
    </w:p>
    <w:p w:rsidR="00254E6A" w:rsidRPr="00CF7BE8" w:rsidRDefault="00254E6A" w:rsidP="00254E6A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CF7BE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254E6A" w:rsidRDefault="00254E6A" w:rsidP="00254E6A">
      <w:pPr>
        <w:autoSpaceDE w:val="0"/>
        <w:autoSpaceDN w:val="0"/>
        <w:spacing w:before="502" w:after="0" w:line="271" w:lineRule="auto"/>
        <w:ind w:right="9360"/>
      </w:pPr>
      <w:r>
        <w:rPr>
          <w:rFonts w:ascii="Times New Roman" w:eastAsia="Times New Roman" w:hAnsi="Times New Roman"/>
          <w:color w:val="000000"/>
          <w:sz w:val="24"/>
        </w:rPr>
        <w:t xml:space="preserve">1.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Проектор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Ноутбук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Колонки</w:t>
      </w:r>
      <w:proofErr w:type="spellEnd"/>
    </w:p>
    <w:p w:rsidR="001B45DD" w:rsidRPr="00C55A00" w:rsidRDefault="001B45DD">
      <w:pPr>
        <w:rPr>
          <w:lang w:val="ru-RU"/>
        </w:rPr>
        <w:sectPr w:rsidR="001B45DD" w:rsidRPr="00C55A0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07A85" w:rsidRPr="00C55A00" w:rsidRDefault="00107A85">
      <w:pPr>
        <w:rPr>
          <w:lang w:val="ru-RU"/>
        </w:rPr>
      </w:pPr>
    </w:p>
    <w:sectPr w:rsidR="00107A85" w:rsidRPr="00C55A0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07A85"/>
    <w:rsid w:val="0015074B"/>
    <w:rsid w:val="001B45DD"/>
    <w:rsid w:val="00254E6A"/>
    <w:rsid w:val="0029639D"/>
    <w:rsid w:val="00326F90"/>
    <w:rsid w:val="006272F6"/>
    <w:rsid w:val="00913C21"/>
    <w:rsid w:val="00AA1D8D"/>
    <w:rsid w:val="00B47730"/>
    <w:rsid w:val="00BA2058"/>
    <w:rsid w:val="00C03EE1"/>
    <w:rsid w:val="00C55A00"/>
    <w:rsid w:val="00CB0664"/>
    <w:rsid w:val="00EF13A0"/>
    <w:rsid w:val="00FC693F"/>
    <w:rsid w:val="00FD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8EDA8F"/>
  <w14:defaultImageDpi w14:val="300"/>
  <w15:docId w15:val="{CC3F4FB9-39F4-47DF-A164-849D17CD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C55A0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11BA6D-75E4-43D7-BD97-49B9B785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46</Pages>
  <Words>12364</Words>
  <Characters>70477</Characters>
  <Application>Microsoft Office Word</Application>
  <DocSecurity>0</DocSecurity>
  <Lines>587</Lines>
  <Paragraphs>165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82676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5</cp:revision>
  <dcterms:created xsi:type="dcterms:W3CDTF">2022-10-01T06:43:00Z</dcterms:created>
  <dcterms:modified xsi:type="dcterms:W3CDTF">2022-10-10T16:17:00Z</dcterms:modified>
  <cp:category/>
</cp:coreProperties>
</file>